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383B" w14:textId="77777777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76AFFF87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EAE4EA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465CBD0C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6ECD5F9B" w14:textId="77777777" w:rsidR="00017C55" w:rsidRPr="00774561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57D9ACE0" w14:textId="77777777" w:rsidR="002A5798" w:rsidRPr="00774561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774561">
        <w:rPr>
          <w:rFonts w:asciiTheme="minorHAnsi" w:hAnsiTheme="minorHAnsi" w:cstheme="minorHAnsi"/>
          <w:sz w:val="20"/>
          <w:szCs w:val="20"/>
        </w:rPr>
        <w:t>Składany</w:t>
      </w:r>
      <w:r w:rsidR="00E647CE" w:rsidRPr="00774561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54C9F90C" w14:textId="77777777" w:rsidR="00907943" w:rsidRPr="00774561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63641BDF" w14:textId="77777777" w:rsidR="000D695D" w:rsidRPr="00774561" w:rsidRDefault="006C3BFE" w:rsidP="000D695D">
      <w:pPr>
        <w:jc w:val="both"/>
        <w:rPr>
          <w:rFonts w:asciiTheme="minorHAnsi" w:hAnsiTheme="minorHAnsi" w:cstheme="minorHAnsi"/>
          <w:sz w:val="20"/>
          <w:szCs w:val="20"/>
        </w:rPr>
      </w:pPr>
      <w:r w:rsidRPr="0077456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Miechowski.</w:t>
      </w: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14:paraId="1DAEBCF7" w14:textId="77777777" w:rsidTr="00EE431A">
        <w:trPr>
          <w:trHeight w:val="1006"/>
        </w:trPr>
        <w:tc>
          <w:tcPr>
            <w:tcW w:w="567" w:type="dxa"/>
          </w:tcPr>
          <w:p w14:paraId="128E240A" w14:textId="77777777" w:rsidR="0032655D" w:rsidRPr="00774561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720947EE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69196D6B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0F879ABC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47D13F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3E334B82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50E48A19" w14:textId="77777777" w:rsidR="00D95927" w:rsidRPr="00774561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6A92D30C" w14:textId="77777777" w:rsidR="006456FE" w:rsidRPr="00774561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77456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1DB757C4" w14:textId="77777777"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2B6CA805" w14:textId="77777777" w:rsidTr="00EE431A">
        <w:trPr>
          <w:trHeight w:val="6351"/>
        </w:trPr>
        <w:tc>
          <w:tcPr>
            <w:tcW w:w="567" w:type="dxa"/>
          </w:tcPr>
          <w:p w14:paraId="53942380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7522C22F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80795D" w14:textId="77777777"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48BCBB07" w14:textId="77777777" w:rsidR="00F704EF" w:rsidRPr="008D63FE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0B5FD802" w14:textId="77777777" w:rsidR="002E6843" w:rsidRPr="008D63FE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76EE7DBE" w14:textId="77777777" w:rsidR="00F704EF" w:rsidRPr="008D63FE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365AEAFE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58F5ED9C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6DA9639E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165F9E76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6D4EC44B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1CD70A1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1667BD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13AAFA60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2153EF9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C1C69D3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9148CEE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46F7908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382D0F8" w14:textId="77777777"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0C978241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02768855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58E76B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25B2B2BD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37FD659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A4EFE6E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7383A397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C27CBB2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3DBE3E9C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674C36F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87A4E39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178C77" w14:textId="77777777"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D748E11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B432F" w14:textId="77777777" w:rsidR="00AF54AF" w:rsidRDefault="00AF54AF">
      <w:r>
        <w:separator/>
      </w:r>
    </w:p>
  </w:endnote>
  <w:endnote w:type="continuationSeparator" w:id="0">
    <w:p w14:paraId="3F7352A8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E8C5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9E89BB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93A1" w14:textId="77777777" w:rsidR="00AF54AF" w:rsidRDefault="00AF54AF">
      <w:r>
        <w:separator/>
      </w:r>
    </w:p>
  </w:footnote>
  <w:footnote w:type="continuationSeparator" w:id="0">
    <w:p w14:paraId="54CFBD27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85EEE" w14:textId="77777777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</w:t>
    </w:r>
    <w:r w:rsidRPr="008D63FE">
      <w:rPr>
        <w:rFonts w:ascii="Arial" w:hAnsi="Arial" w:cs="Arial"/>
        <w:b/>
        <w:sz w:val="20"/>
        <w:szCs w:val="20"/>
      </w:rPr>
      <w:t>26</w:t>
    </w:r>
    <w:r w:rsidR="00E17D8F" w:rsidRPr="008D63FE">
      <w:rPr>
        <w:rFonts w:ascii="Arial" w:hAnsi="Arial" w:cs="Arial"/>
        <w:b/>
        <w:sz w:val="20"/>
        <w:szCs w:val="20"/>
      </w:rPr>
      <w:t>1</w:t>
    </w:r>
    <w:r w:rsidRPr="008D63FE">
      <w:rPr>
        <w:rFonts w:ascii="Arial" w:hAnsi="Arial" w:cs="Arial"/>
        <w:b/>
        <w:sz w:val="20"/>
        <w:szCs w:val="20"/>
      </w:rPr>
      <w:t>.</w:t>
    </w:r>
    <w:r w:rsidR="00036F3F" w:rsidRPr="008D63FE">
      <w:rPr>
        <w:rFonts w:ascii="Arial" w:hAnsi="Arial" w:cs="Arial"/>
        <w:b/>
        <w:sz w:val="20"/>
        <w:szCs w:val="20"/>
      </w:rPr>
      <w:t>7</w:t>
    </w:r>
    <w:r w:rsidR="00244F6A" w:rsidRPr="008D63FE">
      <w:rPr>
        <w:rFonts w:ascii="Arial" w:hAnsi="Arial" w:cs="Arial"/>
        <w:b/>
        <w:sz w:val="20"/>
        <w:szCs w:val="20"/>
      </w:rPr>
      <w:t>.202</w:t>
    </w:r>
    <w:r w:rsidR="006C3BFE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76028298">
    <w:abstractNumId w:val="36"/>
  </w:num>
  <w:num w:numId="2" w16cid:durableId="1772774007">
    <w:abstractNumId w:val="42"/>
  </w:num>
  <w:num w:numId="3" w16cid:durableId="53090905">
    <w:abstractNumId w:val="30"/>
  </w:num>
  <w:num w:numId="4" w16cid:durableId="1644852115">
    <w:abstractNumId w:val="26"/>
  </w:num>
  <w:num w:numId="5" w16cid:durableId="793989643">
    <w:abstractNumId w:val="19"/>
  </w:num>
  <w:num w:numId="6" w16cid:durableId="1265259337">
    <w:abstractNumId w:val="33"/>
  </w:num>
  <w:num w:numId="7" w16cid:durableId="701637130">
    <w:abstractNumId w:val="38"/>
  </w:num>
  <w:num w:numId="8" w16cid:durableId="1509561312">
    <w:abstractNumId w:val="23"/>
  </w:num>
  <w:num w:numId="9" w16cid:durableId="778568072">
    <w:abstractNumId w:val="49"/>
  </w:num>
  <w:num w:numId="10" w16cid:durableId="696737135">
    <w:abstractNumId w:val="54"/>
  </w:num>
  <w:num w:numId="11" w16cid:durableId="273556459">
    <w:abstractNumId w:val="20"/>
  </w:num>
  <w:num w:numId="12" w16cid:durableId="1034814727">
    <w:abstractNumId w:val="52"/>
  </w:num>
  <w:num w:numId="13" w16cid:durableId="226841514">
    <w:abstractNumId w:val="53"/>
  </w:num>
  <w:num w:numId="14" w16cid:durableId="2011835241">
    <w:abstractNumId w:val="13"/>
  </w:num>
  <w:num w:numId="15" w16cid:durableId="1148132885">
    <w:abstractNumId w:val="27"/>
  </w:num>
  <w:num w:numId="16" w16cid:durableId="1324897257">
    <w:abstractNumId w:val="32"/>
  </w:num>
  <w:num w:numId="17" w16cid:durableId="1879463276">
    <w:abstractNumId w:val="48"/>
  </w:num>
  <w:num w:numId="18" w16cid:durableId="1243418760">
    <w:abstractNumId w:val="22"/>
  </w:num>
  <w:num w:numId="19" w16cid:durableId="436557507">
    <w:abstractNumId w:val="14"/>
  </w:num>
  <w:num w:numId="20" w16cid:durableId="1794866908">
    <w:abstractNumId w:val="17"/>
  </w:num>
  <w:num w:numId="21" w16cid:durableId="620302071">
    <w:abstractNumId w:val="43"/>
  </w:num>
  <w:num w:numId="22" w16cid:durableId="227762269">
    <w:abstractNumId w:val="18"/>
  </w:num>
  <w:num w:numId="23" w16cid:durableId="547303937">
    <w:abstractNumId w:val="47"/>
  </w:num>
  <w:num w:numId="24" w16cid:durableId="1647858861">
    <w:abstractNumId w:val="45"/>
  </w:num>
  <w:num w:numId="25" w16cid:durableId="1143549457">
    <w:abstractNumId w:val="21"/>
  </w:num>
  <w:num w:numId="26" w16cid:durableId="5775217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09873799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9829345">
    <w:abstractNumId w:val="3"/>
  </w:num>
  <w:num w:numId="29" w16cid:durableId="481310742">
    <w:abstractNumId w:val="8"/>
  </w:num>
  <w:num w:numId="30" w16cid:durableId="1603024710">
    <w:abstractNumId w:val="2"/>
  </w:num>
  <w:num w:numId="31" w16cid:durableId="1161002934">
    <w:abstractNumId w:val="41"/>
  </w:num>
  <w:num w:numId="32" w16cid:durableId="1273628459">
    <w:abstractNumId w:val="10"/>
  </w:num>
  <w:num w:numId="33" w16cid:durableId="416947025">
    <w:abstractNumId w:val="29"/>
  </w:num>
  <w:num w:numId="34" w16cid:durableId="775951347">
    <w:abstractNumId w:val="44"/>
  </w:num>
  <w:num w:numId="35" w16cid:durableId="441581752">
    <w:abstractNumId w:val="16"/>
  </w:num>
  <w:num w:numId="36" w16cid:durableId="209725883">
    <w:abstractNumId w:val="51"/>
  </w:num>
  <w:num w:numId="37" w16cid:durableId="1154295199">
    <w:abstractNumId w:val="15"/>
  </w:num>
  <w:num w:numId="38" w16cid:durableId="455873672">
    <w:abstractNumId w:val="9"/>
  </w:num>
  <w:num w:numId="39" w16cid:durableId="314916035">
    <w:abstractNumId w:val="24"/>
  </w:num>
  <w:num w:numId="40" w16cid:durableId="379014861">
    <w:abstractNumId w:val="39"/>
  </w:num>
  <w:num w:numId="41" w16cid:durableId="349990391">
    <w:abstractNumId w:val="34"/>
  </w:num>
  <w:num w:numId="42" w16cid:durableId="157774297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3969249">
    <w:abstractNumId w:val="28"/>
  </w:num>
  <w:num w:numId="44" w16cid:durableId="126819885">
    <w:abstractNumId w:val="25"/>
  </w:num>
  <w:num w:numId="45" w16cid:durableId="967708658">
    <w:abstractNumId w:val="11"/>
  </w:num>
  <w:num w:numId="46" w16cid:durableId="2147163417">
    <w:abstractNumId w:val="37"/>
  </w:num>
  <w:num w:numId="47" w16cid:durableId="278073559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BFE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4561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5804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343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10</cp:revision>
  <cp:lastPrinted>2024-03-07T07:05:00Z</cp:lastPrinted>
  <dcterms:created xsi:type="dcterms:W3CDTF">2023-02-22T13:12:00Z</dcterms:created>
  <dcterms:modified xsi:type="dcterms:W3CDTF">2024-03-07T07:05:00Z</dcterms:modified>
</cp:coreProperties>
</file>